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287814" name="a29b92a0-d049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3372613" name="a29b92a0-d049-11f0-9c7f-e957fb933397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4032914" name="bbd0aad0-d049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4667695" name="bbd0aad0-d049-11f0-9c7f-e957fb933397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Deckenbeleuchtung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Unterlage Deckenbeleuchtung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7255441" name="d40c6ee0-d049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4290401" name="d40c6ee0-d049-11f0-9c7f-e957fb933397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03483733" name="1bfbced0-d04a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074570" name="1bfbced0-d04a-11f0-9c7f-e957fb933397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6957250" name="82efd710-d051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0289785" name="82efd710-d051-11f0-9c7f-e957fb933397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4397348" name="86a11f40-d051-11f0-9c7f-e957fb93339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8427843" name="86a11f40-d051-11f0-9c7f-e957fb933397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Sebastianstrasse 46, 9487 Nendeln</w:t>
          </w:r>
        </w:p>
        <w:p>
          <w:pPr>
            <w:spacing w:before="0" w:after="0"/>
          </w:pPr>
          <w:r>
            <w:t>615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